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Ladenlokal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08347032" name="ad938c2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15530970" name="ad938c20-c3cf-11f0-b1f6-79da1a92a5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87800649" name="b2622b3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4455851" name="b2622b30-c3cf-11f0-b1f6-79da1a92a58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/ Gang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86854360" name="c6063eb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74153146" name="c6063eb0-c3cf-11f0-b1f6-79da1a92a5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92272057" name="ccc2f22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18908392" name="ccc2f220-c3cf-11f0-b1f6-79da1a92a58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/ Gang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65286808" name="f3cb911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8366118" name="f3cb9110-c52d-11f0-8519-1bb072c14d14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42181607" name="f76ecf8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9838664" name="f76ecf80-c52d-11f0-8519-1bb072c14d14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Birmensdorferstrasse 197, 8003 Zürich</w:t>
          </w:r>
        </w:p>
        <w:p>
          <w:pPr>
            <w:spacing w:before="0" w:after="0"/>
          </w:pPr>
          <w:r>
            <w:t>587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